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谢靖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信息检索理论与技术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信息检索理论与技术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信息系统安全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信息系统安全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